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8E3CC" w14:textId="44E39502" w:rsidR="00372E01" w:rsidRPr="00B20311" w:rsidRDefault="007842E1">
      <w:pPr>
        <w:jc w:val="center"/>
        <w:rPr>
          <w:rFonts w:asciiTheme="majorHAnsi" w:hAnsiTheme="majorHAnsi" w:cstheme="majorHAnsi"/>
          <w:lang w:val="pl-PL"/>
        </w:rPr>
      </w:pPr>
      <w:r w:rsidRPr="00B20311">
        <w:rPr>
          <w:rFonts w:asciiTheme="majorHAnsi" w:hAnsiTheme="majorHAnsi" w:cstheme="majorHAnsi"/>
          <w:b/>
          <w:sz w:val="24"/>
          <w:lang w:val="pl-PL"/>
        </w:rPr>
        <w:t>ZAŚWIADCZENIE</w:t>
      </w:r>
      <w:r w:rsidR="00B20311" w:rsidRPr="00B20311">
        <w:rPr>
          <w:rFonts w:asciiTheme="majorHAnsi" w:hAnsiTheme="majorHAnsi" w:cstheme="majorHAnsi"/>
          <w:b/>
          <w:sz w:val="24"/>
          <w:lang w:val="pl-PL"/>
        </w:rPr>
        <w:t xml:space="preserve"> - WZÓR</w:t>
      </w:r>
      <w:r w:rsidRPr="000345FD">
        <w:rPr>
          <w:rStyle w:val="Odwoanieprzypisudolnego"/>
          <w:rFonts w:asciiTheme="majorHAnsi" w:hAnsiTheme="majorHAnsi" w:cstheme="majorHAnsi"/>
          <w:sz w:val="40"/>
          <w:szCs w:val="40"/>
          <w:lang w:val="pl-PL"/>
        </w:rPr>
        <w:footnoteReference w:id="1"/>
      </w:r>
    </w:p>
    <w:p w14:paraId="194F3DE4" w14:textId="6E82EFDB" w:rsidR="00374588" w:rsidRPr="00360DC3" w:rsidRDefault="00374588" w:rsidP="00374588">
      <w:pPr>
        <w:jc w:val="center"/>
        <w:rPr>
          <w:rFonts w:asciiTheme="majorHAnsi" w:hAnsiTheme="majorHAnsi" w:cstheme="majorHAnsi"/>
          <w:color w:val="FF0000"/>
          <w:lang w:val="pl-PL"/>
        </w:rPr>
      </w:pPr>
      <w:r w:rsidRPr="00360DC3">
        <w:rPr>
          <w:rFonts w:asciiTheme="majorHAnsi" w:hAnsiTheme="majorHAnsi" w:cstheme="majorHAnsi"/>
          <w:color w:val="FF0000"/>
          <w:lang w:val="pl-PL"/>
        </w:rPr>
        <w:t xml:space="preserve">[dotyczy </w:t>
      </w:r>
      <w:r>
        <w:rPr>
          <w:rFonts w:asciiTheme="majorHAnsi" w:hAnsiTheme="majorHAnsi" w:cstheme="majorHAnsi"/>
          <w:color w:val="FF0000"/>
          <w:lang w:val="pl-PL"/>
        </w:rPr>
        <w:t>osób bezrobotnych</w:t>
      </w:r>
      <w:r w:rsidRPr="00360DC3">
        <w:rPr>
          <w:rFonts w:asciiTheme="majorHAnsi" w:hAnsiTheme="majorHAnsi" w:cstheme="majorHAnsi"/>
          <w:color w:val="FF0000"/>
          <w:lang w:val="pl-PL"/>
        </w:rPr>
        <w:t>]</w:t>
      </w:r>
    </w:p>
    <w:p w14:paraId="5B0EFE18" w14:textId="77777777" w:rsidR="00B20311" w:rsidRPr="00B20311" w:rsidRDefault="00B20311">
      <w:pPr>
        <w:rPr>
          <w:rFonts w:asciiTheme="majorHAnsi" w:hAnsiTheme="majorHAnsi" w:cstheme="majorHAnsi"/>
          <w:lang w:val="pl-PL"/>
        </w:rPr>
      </w:pPr>
    </w:p>
    <w:p w14:paraId="1B97CF65" w14:textId="2A4CB02A" w:rsidR="00372E01" w:rsidRPr="00B20311" w:rsidRDefault="007842E1">
      <w:pPr>
        <w:rPr>
          <w:rFonts w:asciiTheme="majorHAnsi" w:hAnsiTheme="majorHAnsi" w:cstheme="majorHAnsi"/>
          <w:lang w:val="pl-PL"/>
        </w:rPr>
      </w:pPr>
      <w:r w:rsidRPr="00B20311">
        <w:rPr>
          <w:rFonts w:asciiTheme="majorHAnsi" w:hAnsiTheme="majorHAnsi" w:cstheme="majorHAnsi"/>
          <w:lang w:val="pl-PL"/>
        </w:rPr>
        <w:t>Powiatowy Urząd Pracy w .................................................... zaświadcza, że</w:t>
      </w:r>
    </w:p>
    <w:p w14:paraId="29FC17B4" w14:textId="77777777" w:rsidR="00372E01" w:rsidRPr="00B20311" w:rsidRDefault="007842E1">
      <w:pPr>
        <w:rPr>
          <w:rFonts w:asciiTheme="majorHAnsi" w:hAnsiTheme="majorHAnsi" w:cstheme="majorHAnsi"/>
          <w:lang w:val="pl-PL"/>
        </w:rPr>
      </w:pPr>
      <w:r w:rsidRPr="00B20311">
        <w:rPr>
          <w:rFonts w:asciiTheme="majorHAnsi" w:hAnsiTheme="majorHAnsi" w:cstheme="majorHAnsi"/>
          <w:lang w:val="pl-PL"/>
        </w:rPr>
        <w:t>Pan/Pani: ....................................................</w:t>
      </w:r>
    </w:p>
    <w:p w14:paraId="47262F34" w14:textId="77777777" w:rsidR="00372E01" w:rsidRPr="00B20311" w:rsidRDefault="007842E1">
      <w:pPr>
        <w:rPr>
          <w:rFonts w:asciiTheme="majorHAnsi" w:hAnsiTheme="majorHAnsi" w:cstheme="majorHAnsi"/>
          <w:lang w:val="pl-PL"/>
        </w:rPr>
      </w:pPr>
      <w:r w:rsidRPr="00B20311">
        <w:rPr>
          <w:rFonts w:asciiTheme="majorHAnsi" w:hAnsiTheme="majorHAnsi" w:cstheme="majorHAnsi"/>
          <w:lang w:val="pl-PL"/>
        </w:rPr>
        <w:t>PESEL: ....................................................</w:t>
      </w:r>
    </w:p>
    <w:p w14:paraId="1EEDBD6D" w14:textId="77777777" w:rsidR="00372E01" w:rsidRPr="00B20311" w:rsidRDefault="007842E1">
      <w:pPr>
        <w:rPr>
          <w:rFonts w:asciiTheme="majorHAnsi" w:hAnsiTheme="majorHAnsi" w:cstheme="majorHAnsi"/>
          <w:lang w:val="pl-PL"/>
        </w:rPr>
      </w:pPr>
      <w:r w:rsidRPr="00B20311">
        <w:rPr>
          <w:rFonts w:asciiTheme="majorHAnsi" w:hAnsiTheme="majorHAnsi" w:cstheme="majorHAnsi"/>
          <w:lang w:val="pl-PL"/>
        </w:rPr>
        <w:t>Adres zamieszkania: ....................................................</w:t>
      </w:r>
    </w:p>
    <w:p w14:paraId="010AFED8" w14:textId="77777777" w:rsidR="00B20311" w:rsidRPr="00B20311" w:rsidRDefault="00B20311">
      <w:pPr>
        <w:rPr>
          <w:rFonts w:asciiTheme="majorHAnsi" w:hAnsiTheme="majorHAnsi" w:cstheme="majorHAnsi"/>
          <w:lang w:val="pl-PL"/>
        </w:rPr>
      </w:pPr>
    </w:p>
    <w:p w14:paraId="2188C8C7" w14:textId="6920E9D1" w:rsidR="00372E01" w:rsidRPr="00B20311" w:rsidRDefault="007842E1" w:rsidP="003D0CB7">
      <w:pPr>
        <w:jc w:val="both"/>
        <w:rPr>
          <w:rFonts w:asciiTheme="majorHAnsi" w:hAnsiTheme="majorHAnsi" w:cstheme="majorHAnsi"/>
          <w:lang w:val="pl-PL"/>
        </w:rPr>
      </w:pPr>
      <w:r w:rsidRPr="00B20311">
        <w:rPr>
          <w:rFonts w:asciiTheme="majorHAnsi" w:hAnsiTheme="majorHAnsi" w:cstheme="majorHAnsi"/>
          <w:lang w:val="pl-PL"/>
        </w:rPr>
        <w:t>na dzień</w:t>
      </w:r>
      <w:r w:rsidR="00A81EDB">
        <w:rPr>
          <w:rFonts w:asciiTheme="majorHAnsi" w:hAnsiTheme="majorHAnsi" w:cstheme="majorHAnsi"/>
          <w:lang w:val="pl-PL"/>
        </w:rPr>
        <w:t xml:space="preserve"> </w:t>
      </w:r>
      <w:r w:rsidR="00A064E1">
        <w:rPr>
          <w:rFonts w:asciiTheme="majorHAnsi" w:hAnsiTheme="majorHAnsi" w:cstheme="majorHAnsi"/>
          <w:lang w:val="pl-PL"/>
        </w:rPr>
        <w:t xml:space="preserve">……………………. r. </w:t>
      </w:r>
      <w:r w:rsidR="00A81EDB" w:rsidRPr="00A81EDB">
        <w:rPr>
          <w:rFonts w:asciiTheme="majorHAnsi" w:hAnsiTheme="majorHAnsi" w:cstheme="majorHAnsi"/>
          <w:highlight w:val="yellow"/>
          <w:lang w:val="pl-PL"/>
        </w:rPr>
        <w:t xml:space="preserve">(wpisać </w:t>
      </w:r>
      <w:r w:rsidR="00A81EDB" w:rsidRPr="00A064E1">
        <w:rPr>
          <w:rFonts w:asciiTheme="majorHAnsi" w:hAnsiTheme="majorHAnsi" w:cstheme="majorHAnsi"/>
          <w:b/>
          <w:bCs/>
          <w:highlight w:val="yellow"/>
          <w:lang w:val="pl-PL"/>
        </w:rPr>
        <w:t xml:space="preserve">datę </w:t>
      </w:r>
      <w:r w:rsidRPr="00A064E1">
        <w:rPr>
          <w:rFonts w:asciiTheme="majorHAnsi" w:hAnsiTheme="majorHAnsi" w:cstheme="majorHAnsi"/>
          <w:b/>
          <w:bCs/>
          <w:highlight w:val="yellow"/>
          <w:lang w:val="pl-PL"/>
        </w:rPr>
        <w:t xml:space="preserve">złożenia </w:t>
      </w:r>
      <w:r w:rsidR="000345FD">
        <w:rPr>
          <w:rFonts w:asciiTheme="majorHAnsi" w:hAnsiTheme="majorHAnsi" w:cstheme="majorHAnsi"/>
          <w:b/>
          <w:bCs/>
          <w:highlight w:val="yellow"/>
          <w:lang w:val="pl-PL"/>
        </w:rPr>
        <w:t xml:space="preserve">w Oddziale Fundacji </w:t>
      </w:r>
      <w:r w:rsidRPr="00A064E1">
        <w:rPr>
          <w:rFonts w:asciiTheme="majorHAnsi" w:hAnsiTheme="majorHAnsi" w:cstheme="majorHAnsi"/>
          <w:b/>
          <w:bCs/>
          <w:highlight w:val="yellow"/>
          <w:lang w:val="pl-PL"/>
        </w:rPr>
        <w:t>wniosku o pożyczkę</w:t>
      </w:r>
      <w:r w:rsidRPr="00A81EDB">
        <w:rPr>
          <w:rFonts w:asciiTheme="majorHAnsi" w:hAnsiTheme="majorHAnsi" w:cstheme="majorHAnsi"/>
          <w:highlight w:val="yellow"/>
          <w:lang w:val="pl-PL"/>
        </w:rPr>
        <w:t xml:space="preserve"> na podjęcie działalności gospodarczej</w:t>
      </w:r>
      <w:r w:rsidR="00A064E1" w:rsidRPr="00A064E1">
        <w:rPr>
          <w:rFonts w:asciiTheme="majorHAnsi" w:hAnsiTheme="majorHAnsi" w:cstheme="majorHAnsi"/>
          <w:highlight w:val="yellow"/>
          <w:lang w:val="pl-PL"/>
        </w:rPr>
        <w:t xml:space="preserve">, </w:t>
      </w:r>
      <w:r w:rsidR="00A064E1" w:rsidRPr="00A064E1">
        <w:rPr>
          <w:rFonts w:asciiTheme="majorHAnsi" w:hAnsiTheme="majorHAnsi" w:cstheme="majorHAnsi"/>
          <w:b/>
          <w:bCs/>
          <w:highlight w:val="yellow"/>
          <w:lang w:val="pl-PL"/>
        </w:rPr>
        <w:t>nie wniosku o umorzenie</w:t>
      </w:r>
      <w:r w:rsidR="00A81EDB">
        <w:rPr>
          <w:rFonts w:asciiTheme="majorHAnsi" w:hAnsiTheme="majorHAnsi" w:cstheme="majorHAnsi"/>
          <w:lang w:val="pl-PL"/>
        </w:rPr>
        <w:t>)</w:t>
      </w:r>
      <w:r w:rsidRPr="00B20311">
        <w:rPr>
          <w:rFonts w:asciiTheme="majorHAnsi" w:hAnsiTheme="majorHAnsi" w:cstheme="majorHAnsi"/>
          <w:lang w:val="pl-PL"/>
        </w:rPr>
        <w:t>:</w:t>
      </w:r>
    </w:p>
    <w:p w14:paraId="178B4D64" w14:textId="0E33E958" w:rsidR="00372E01" w:rsidRPr="00A064E1" w:rsidRDefault="00A064E1" w:rsidP="00374588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ajorHAnsi" w:hAnsiTheme="majorHAnsi" w:cstheme="majorHAnsi"/>
          <w:lang w:val="pl-PL"/>
        </w:rPr>
      </w:pPr>
      <w:r w:rsidRPr="00A064E1">
        <w:rPr>
          <w:rFonts w:asciiTheme="majorHAnsi" w:hAnsiTheme="majorHAnsi" w:cstheme="majorHAnsi"/>
          <w:lang w:val="pl-PL"/>
        </w:rPr>
        <w:t>był/a zarejestrowany/a jako osoba bezrobotna</w:t>
      </w:r>
    </w:p>
    <w:p w14:paraId="5624B9A9" w14:textId="70F33E70" w:rsidR="00372E01" w:rsidRPr="00A064E1" w:rsidRDefault="00A064E1" w:rsidP="00374588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ajorHAnsi" w:hAnsiTheme="majorHAnsi" w:cstheme="majorHAnsi"/>
          <w:lang w:val="pl-PL"/>
        </w:rPr>
      </w:pPr>
      <w:r w:rsidRPr="00A064E1">
        <w:rPr>
          <w:rFonts w:asciiTheme="majorHAnsi" w:hAnsiTheme="majorHAnsi" w:cstheme="majorHAnsi"/>
          <w:lang w:val="pl-PL"/>
        </w:rPr>
        <w:t>nie otrzymał/a bezzwrotnych środków Funduszu Pracy lub innych bezzwrotnych środków publicznych na podjęcie działalności gospodarczej lub rolniczej, założenie lub przystąpienie do spółdzielni socjalnej</w:t>
      </w:r>
    </w:p>
    <w:p w14:paraId="7F8D0DEE" w14:textId="3EAF30C5" w:rsidR="00A064E1" w:rsidRPr="00A064E1" w:rsidRDefault="00A064E1" w:rsidP="00374588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ajorHAnsi" w:hAnsiTheme="majorHAnsi" w:cstheme="majorHAnsi"/>
          <w:lang w:val="pl-PL"/>
        </w:rPr>
      </w:pPr>
      <w:r w:rsidRPr="00A064E1">
        <w:rPr>
          <w:rFonts w:asciiTheme="majorHAnsi" w:hAnsiTheme="majorHAnsi" w:cstheme="majorHAnsi"/>
          <w:lang w:val="pl-PL"/>
        </w:rPr>
        <w:t>w okresie 12 miesięcy bezpośrednio poprzedzających dzień wskazany powyżej:</w:t>
      </w:r>
    </w:p>
    <w:p w14:paraId="615C5B32" w14:textId="44F36C16" w:rsidR="00A064E1" w:rsidRPr="00A064E1" w:rsidRDefault="00A064E1" w:rsidP="00A064E1">
      <w:pPr>
        <w:pStyle w:val="Akapitzlist"/>
        <w:numPr>
          <w:ilvl w:val="0"/>
          <w:numId w:val="10"/>
        </w:numPr>
        <w:jc w:val="both"/>
        <w:rPr>
          <w:rFonts w:asciiTheme="majorHAnsi" w:hAnsiTheme="majorHAnsi" w:cstheme="majorHAnsi"/>
          <w:lang w:val="pl-PL"/>
        </w:rPr>
      </w:pPr>
      <w:r w:rsidRPr="00A064E1">
        <w:rPr>
          <w:rFonts w:asciiTheme="majorHAnsi" w:hAnsiTheme="majorHAnsi" w:cstheme="majorHAnsi"/>
          <w:lang w:val="pl-PL"/>
        </w:rPr>
        <w:t xml:space="preserve">nie przerwał/a z własnej winy szkolenia, stażu, realizacji indywidualnego planu działania, udziału w działaniach w ramach Programu Aktywizacja i Integracja, o którym mowa w art. 62a ustawy, wykonywania prac społecznie użytecznych lub innej formy pomocy określonej w ustawie, </w:t>
      </w:r>
    </w:p>
    <w:p w14:paraId="345923D2" w14:textId="41F418FE" w:rsidR="00A064E1" w:rsidRPr="00A064E1" w:rsidRDefault="00A064E1" w:rsidP="00A064E1">
      <w:pPr>
        <w:pStyle w:val="Akapitzlist"/>
        <w:numPr>
          <w:ilvl w:val="0"/>
          <w:numId w:val="10"/>
        </w:numPr>
        <w:jc w:val="both"/>
        <w:rPr>
          <w:rFonts w:asciiTheme="majorHAnsi" w:hAnsiTheme="majorHAnsi" w:cstheme="majorHAnsi"/>
          <w:lang w:val="pl-PL"/>
        </w:rPr>
      </w:pPr>
      <w:r w:rsidRPr="00A064E1">
        <w:rPr>
          <w:rFonts w:asciiTheme="majorHAnsi" w:hAnsiTheme="majorHAnsi" w:cstheme="majorHAnsi"/>
          <w:lang w:val="pl-PL"/>
        </w:rPr>
        <w:t>nie odmówił/a bez uzasadnionej przyczyny przyjęcia propozycji odpowiedniej pracy lub innej formy pomocy określonej w ustawie oraz udziału w działaniach w ramach Programu Aktywizacja i Integracja, o którym mowa w art. 62a ustawy,</w:t>
      </w:r>
    </w:p>
    <w:p w14:paraId="7A153876" w14:textId="3E42E901" w:rsidR="00A064E1" w:rsidRPr="00A064E1" w:rsidRDefault="00A064E1" w:rsidP="00A064E1">
      <w:pPr>
        <w:pStyle w:val="Akapitzlist"/>
        <w:numPr>
          <w:ilvl w:val="0"/>
          <w:numId w:val="10"/>
        </w:numPr>
        <w:jc w:val="both"/>
        <w:rPr>
          <w:rFonts w:asciiTheme="majorHAnsi" w:hAnsiTheme="majorHAnsi" w:cstheme="majorHAnsi"/>
          <w:lang w:val="pl-PL"/>
        </w:rPr>
      </w:pPr>
      <w:r w:rsidRPr="00A064E1">
        <w:rPr>
          <w:rFonts w:asciiTheme="majorHAnsi" w:hAnsiTheme="majorHAnsi" w:cstheme="majorHAnsi"/>
          <w:lang w:val="pl-PL"/>
        </w:rPr>
        <w:t>po skierowaniu podjął/a szkolenie, przygotowanie zawodowe dorosłych, staż, prace społecznie użyteczne lub inną formę pomocy określoną w ustawie</w:t>
      </w:r>
      <w:r>
        <w:rPr>
          <w:rFonts w:asciiTheme="majorHAnsi" w:hAnsiTheme="majorHAnsi" w:cstheme="majorHAnsi"/>
          <w:lang w:val="pl-PL"/>
        </w:rPr>
        <w:t xml:space="preserve"> – </w:t>
      </w:r>
      <w:r w:rsidRPr="00A064E1">
        <w:rPr>
          <w:rFonts w:asciiTheme="majorHAnsi" w:hAnsiTheme="majorHAnsi" w:cstheme="majorHAnsi"/>
          <w:i/>
          <w:iCs/>
          <w:lang w:val="pl-PL"/>
        </w:rPr>
        <w:t>tylko w przypadku osób skierowanych</w:t>
      </w:r>
      <w:r w:rsidRPr="00A064E1">
        <w:rPr>
          <w:rFonts w:asciiTheme="majorHAnsi" w:hAnsiTheme="majorHAnsi" w:cstheme="majorHAnsi"/>
          <w:lang w:val="pl-PL"/>
        </w:rPr>
        <w:t>,</w:t>
      </w:r>
    </w:p>
    <w:p w14:paraId="59F37B68" w14:textId="2F237132" w:rsidR="00372E01" w:rsidRPr="00B20311" w:rsidRDefault="00372E01">
      <w:pPr>
        <w:rPr>
          <w:rFonts w:asciiTheme="majorHAnsi" w:hAnsiTheme="majorHAnsi" w:cstheme="majorHAnsi"/>
          <w:lang w:val="pl-PL"/>
        </w:rPr>
      </w:pPr>
    </w:p>
    <w:p w14:paraId="6CD23E03" w14:textId="078999F2" w:rsidR="00372E01" w:rsidRPr="00B20311" w:rsidRDefault="007842E1">
      <w:pPr>
        <w:rPr>
          <w:rFonts w:asciiTheme="majorHAnsi" w:hAnsiTheme="majorHAnsi" w:cstheme="majorHAnsi"/>
          <w:lang w:val="pl-PL"/>
        </w:rPr>
      </w:pPr>
      <w:r w:rsidRPr="00B20311">
        <w:rPr>
          <w:rFonts w:asciiTheme="majorHAnsi" w:hAnsiTheme="majorHAnsi" w:cstheme="majorHAnsi"/>
          <w:lang w:val="pl-PL"/>
        </w:rPr>
        <w:t>Data wystawienia: ....................................................</w:t>
      </w:r>
    </w:p>
    <w:p w14:paraId="5B6DA042" w14:textId="77777777" w:rsidR="00A064E1" w:rsidRDefault="00A064E1">
      <w:pPr>
        <w:rPr>
          <w:rFonts w:asciiTheme="majorHAnsi" w:hAnsiTheme="majorHAnsi" w:cstheme="majorHAnsi"/>
          <w:lang w:val="pl-PL"/>
        </w:rPr>
      </w:pPr>
    </w:p>
    <w:p w14:paraId="58A1F53F" w14:textId="77E30617" w:rsidR="00372E01" w:rsidRPr="00B20311" w:rsidRDefault="007842E1">
      <w:pPr>
        <w:rPr>
          <w:rFonts w:asciiTheme="majorHAnsi" w:hAnsiTheme="majorHAnsi" w:cstheme="majorHAnsi"/>
          <w:lang w:val="pl-PL"/>
        </w:rPr>
      </w:pPr>
      <w:r w:rsidRPr="00B20311">
        <w:rPr>
          <w:rFonts w:asciiTheme="majorHAnsi" w:hAnsiTheme="majorHAnsi" w:cstheme="majorHAnsi"/>
          <w:lang w:val="pl-PL"/>
        </w:rPr>
        <w:t>Podpis i pieczęć urzędu: ....................................................</w:t>
      </w:r>
    </w:p>
    <w:sectPr w:rsidR="00372E01" w:rsidRPr="00B20311" w:rsidSect="00034616">
      <w:footnotePr>
        <w:numFmt w:val="chicago"/>
      </w:footnote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96C61" w14:textId="77777777" w:rsidR="00FA7AD1" w:rsidRDefault="00FA7AD1" w:rsidP="00A064E1">
      <w:pPr>
        <w:spacing w:after="0" w:line="240" w:lineRule="auto"/>
      </w:pPr>
      <w:r>
        <w:separator/>
      </w:r>
    </w:p>
  </w:endnote>
  <w:endnote w:type="continuationSeparator" w:id="0">
    <w:p w14:paraId="298D825A" w14:textId="77777777" w:rsidR="00FA7AD1" w:rsidRDefault="00FA7AD1" w:rsidP="00A06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B50B6" w14:textId="77777777" w:rsidR="00FA7AD1" w:rsidRDefault="00FA7AD1" w:rsidP="00A064E1">
      <w:pPr>
        <w:spacing w:after="0" w:line="240" w:lineRule="auto"/>
      </w:pPr>
      <w:r>
        <w:separator/>
      </w:r>
    </w:p>
  </w:footnote>
  <w:footnote w:type="continuationSeparator" w:id="0">
    <w:p w14:paraId="407C5D60" w14:textId="77777777" w:rsidR="00FA7AD1" w:rsidRDefault="00FA7AD1" w:rsidP="00A064E1">
      <w:pPr>
        <w:spacing w:after="0" w:line="240" w:lineRule="auto"/>
      </w:pPr>
      <w:r>
        <w:continuationSeparator/>
      </w:r>
    </w:p>
  </w:footnote>
  <w:footnote w:id="1">
    <w:p w14:paraId="69D83B20" w14:textId="77777777" w:rsidR="007842E1" w:rsidRPr="00A064E1" w:rsidRDefault="007842E1" w:rsidP="007842E1">
      <w:pPr>
        <w:pStyle w:val="Tekstprzypisudolnego"/>
        <w:rPr>
          <w:lang w:val="pl-PL"/>
        </w:rPr>
      </w:pPr>
      <w:r w:rsidRPr="000345FD">
        <w:rPr>
          <w:rStyle w:val="Odwoanieprzypisudolnego"/>
          <w:sz w:val="32"/>
          <w:szCs w:val="32"/>
        </w:rPr>
        <w:footnoteRef/>
      </w:r>
      <w:r w:rsidRPr="003D0CB7">
        <w:rPr>
          <w:sz w:val="22"/>
          <w:szCs w:val="22"/>
        </w:rPr>
        <w:t xml:space="preserve"> </w:t>
      </w:r>
      <w:r w:rsidRPr="00133F23">
        <w:rPr>
          <w:rFonts w:asciiTheme="majorHAnsi" w:hAnsiTheme="majorHAnsi" w:cstheme="majorHAnsi"/>
          <w:lang w:val="pl-PL"/>
        </w:rPr>
        <w:t>Zaświadczenie nie starsze niż 30 dni na dzień złożenia Wniosku o umorzenie</w:t>
      </w:r>
      <w:r>
        <w:rPr>
          <w:rFonts w:asciiTheme="majorHAnsi" w:hAnsiTheme="majorHAnsi" w:cstheme="majorHAnsi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4B2041E"/>
    <w:multiLevelType w:val="hybridMultilevel"/>
    <w:tmpl w:val="50287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F4737"/>
    <w:multiLevelType w:val="hybridMultilevel"/>
    <w:tmpl w:val="8B8023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24BDC"/>
    <w:multiLevelType w:val="hybridMultilevel"/>
    <w:tmpl w:val="1A92BF2A"/>
    <w:lvl w:ilvl="0" w:tplc="FA1A3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484605"/>
    <w:multiLevelType w:val="hybridMultilevel"/>
    <w:tmpl w:val="A9BE6960"/>
    <w:lvl w:ilvl="0" w:tplc="9924848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860969851">
    <w:abstractNumId w:val="8"/>
  </w:num>
  <w:num w:numId="2" w16cid:durableId="339700984">
    <w:abstractNumId w:val="6"/>
  </w:num>
  <w:num w:numId="3" w16cid:durableId="416708899">
    <w:abstractNumId w:val="5"/>
  </w:num>
  <w:num w:numId="4" w16cid:durableId="1115910378">
    <w:abstractNumId w:val="4"/>
  </w:num>
  <w:num w:numId="5" w16cid:durableId="369230754">
    <w:abstractNumId w:val="7"/>
  </w:num>
  <w:num w:numId="6" w16cid:durableId="598609921">
    <w:abstractNumId w:val="3"/>
  </w:num>
  <w:num w:numId="7" w16cid:durableId="1138500674">
    <w:abstractNumId w:val="2"/>
  </w:num>
  <w:num w:numId="8" w16cid:durableId="1646155982">
    <w:abstractNumId w:val="1"/>
  </w:num>
  <w:num w:numId="9" w16cid:durableId="1910261595">
    <w:abstractNumId w:val="0"/>
  </w:num>
  <w:num w:numId="10" w16cid:durableId="1368600170">
    <w:abstractNumId w:val="11"/>
  </w:num>
  <w:num w:numId="11" w16cid:durableId="1655602735">
    <w:abstractNumId w:val="9"/>
  </w:num>
  <w:num w:numId="12" w16cid:durableId="2073699634">
    <w:abstractNumId w:val="10"/>
  </w:num>
  <w:num w:numId="13" w16cid:durableId="5371641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5FD"/>
    <w:rsid w:val="00034616"/>
    <w:rsid w:val="0006063C"/>
    <w:rsid w:val="0015074B"/>
    <w:rsid w:val="001A4D52"/>
    <w:rsid w:val="0029639D"/>
    <w:rsid w:val="00326F90"/>
    <w:rsid w:val="00372E01"/>
    <w:rsid w:val="00374588"/>
    <w:rsid w:val="003D0CB7"/>
    <w:rsid w:val="006F291A"/>
    <w:rsid w:val="007842E1"/>
    <w:rsid w:val="009966A6"/>
    <w:rsid w:val="00A064E1"/>
    <w:rsid w:val="00A81EDB"/>
    <w:rsid w:val="00AA1D8D"/>
    <w:rsid w:val="00B20311"/>
    <w:rsid w:val="00B47730"/>
    <w:rsid w:val="00B71FAE"/>
    <w:rsid w:val="00CB0664"/>
    <w:rsid w:val="00D9106F"/>
    <w:rsid w:val="00FA7AD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CE435"/>
  <w14:defaultImageDpi w14:val="300"/>
  <w15:docId w15:val="{C796117D-49E8-4860-94C0-CD1FD902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64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64E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6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1645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Artur Czerwony</cp:lastModifiedBy>
  <cp:revision>6</cp:revision>
  <cp:lastPrinted>2025-04-25T09:40:00Z</cp:lastPrinted>
  <dcterms:created xsi:type="dcterms:W3CDTF">2013-12-23T23:15:00Z</dcterms:created>
  <dcterms:modified xsi:type="dcterms:W3CDTF">2025-04-25T09:40:00Z</dcterms:modified>
  <cp:category/>
</cp:coreProperties>
</file>